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1D0CE5-4529-4BC2-B6DD-7EACC5722B3A}"/>
</file>

<file path=customXml/itemProps3.xml><?xml version="1.0" encoding="utf-8"?>
<ds:datastoreItem xmlns:ds="http://schemas.openxmlformats.org/officeDocument/2006/customXml" ds:itemID="{8EADC1D3-9E23-472B-B5FF-91341D63903E}"/>
</file>

<file path=customXml/itemProps4.xml><?xml version="1.0" encoding="utf-8"?>
<ds:datastoreItem xmlns:ds="http://schemas.openxmlformats.org/officeDocument/2006/customXml" ds:itemID="{65505DB1-CA62-491C-A41E-8EDBB59171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